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80" w:rsidRDefault="005B5F80" w:rsidP="005B5F80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B5F80" w:rsidRPr="00D00404" w:rsidRDefault="005B5F80" w:rsidP="005B5F80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</w:rPr>
      </w:pPr>
    </w:p>
    <w:p w:rsidR="005B5F80" w:rsidRDefault="005B5F80" w:rsidP="005B5F80">
      <w:pPr>
        <w:widowControl w:val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71525" cy="876300"/>
            <wp:effectExtent l="19050" t="0" r="9525" b="0"/>
            <wp:docPr id="1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F80" w:rsidRPr="005B5F80" w:rsidRDefault="005B5F80" w:rsidP="005B5F80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3B9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проект                                                                                                                     </w:t>
      </w:r>
    </w:p>
    <w:p w:rsidR="005B5F80" w:rsidRPr="005B5F80" w:rsidRDefault="005B5F80" w:rsidP="005B5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 xml:space="preserve">    СОВЕТ</w:t>
      </w:r>
    </w:p>
    <w:p w:rsidR="005B5F80" w:rsidRPr="005B5F80" w:rsidRDefault="005B5F80" w:rsidP="005B5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>ШКОЛЬНЕНСКОГО СЕЛЬСКОГО ПОСЕЛЕНИЯ</w:t>
      </w:r>
    </w:p>
    <w:p w:rsidR="005B5F80" w:rsidRPr="005B5F80" w:rsidRDefault="005B5F80" w:rsidP="005B5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>БЕЛОРЕЧЕНСКОГО РАЙОНА</w:t>
      </w:r>
    </w:p>
    <w:p w:rsidR="005B5F80" w:rsidRPr="005B5F80" w:rsidRDefault="005B5F80" w:rsidP="005B5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F80" w:rsidRDefault="005B5F80" w:rsidP="00DF5F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>СЕССИЯ 4 СОЗЫВА</w:t>
      </w:r>
    </w:p>
    <w:p w:rsidR="00DF5F4E" w:rsidRPr="00DF5F4E" w:rsidRDefault="00DF5F4E" w:rsidP="00DF5F4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F80" w:rsidRPr="005B5F80" w:rsidRDefault="005B5F80" w:rsidP="005B5F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B5F80" w:rsidRPr="005B5F80" w:rsidRDefault="005B5F80" w:rsidP="005B5F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F80" w:rsidRPr="005B5F80" w:rsidRDefault="005B5F80" w:rsidP="005B5F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</w:t>
      </w:r>
      <w:r w:rsidRPr="005B5F80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</w:t>
      </w:r>
      <w:r w:rsidRPr="005B5F80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A255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B5F80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5B5F80" w:rsidRPr="005B5F80" w:rsidRDefault="005B5F80" w:rsidP="005B5F80">
      <w:pPr>
        <w:tabs>
          <w:tab w:val="left" w:pos="9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 xml:space="preserve">  село Школьное</w:t>
      </w:r>
    </w:p>
    <w:p w:rsidR="005B5F80" w:rsidRPr="005B5F80" w:rsidRDefault="005B5F80" w:rsidP="005B5F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5B5F80" w:rsidRDefault="005B5F80" w:rsidP="005B5F80"/>
    <w:p w:rsidR="005B5F80" w:rsidRPr="005B5F80" w:rsidRDefault="005B5F80" w:rsidP="005B5F80">
      <w:pPr>
        <w:pStyle w:val="a3"/>
        <w:widowControl w:val="0"/>
        <w:jc w:val="center"/>
      </w:pPr>
      <w:r>
        <w:t xml:space="preserve">  </w:t>
      </w:r>
    </w:p>
    <w:p w:rsidR="005B5F80" w:rsidRPr="005B5F80" w:rsidRDefault="005B5F80" w:rsidP="005B5F8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F80">
        <w:rPr>
          <w:rFonts w:ascii="Times New Roman" w:hAnsi="Times New Roman" w:cs="Times New Roman"/>
          <w:b/>
          <w:sz w:val="28"/>
          <w:szCs w:val="28"/>
        </w:rPr>
        <w:t>О внесении изменения в Устав Школьненского сельского поселения Белореченского района</w:t>
      </w:r>
    </w:p>
    <w:p w:rsidR="005B5F80" w:rsidRPr="005B5F80" w:rsidRDefault="005B5F80" w:rsidP="005B5F80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5F80" w:rsidRPr="005B5F80" w:rsidRDefault="005B5F80" w:rsidP="005B5F8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t>В целях изменения численности депутатов Совета Школьненского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F80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руководствуясь статьей 26 Устава Школьненского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F80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района, Совет Школьненского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F80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 РЕШИЛ:</w:t>
      </w:r>
    </w:p>
    <w:p w:rsidR="005B5F80" w:rsidRPr="005B5F80" w:rsidRDefault="005B5F80" w:rsidP="005B5F8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t>1. Внести в Устав Школьненского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F80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района, принятый </w:t>
      </w:r>
      <w:r w:rsidRPr="005B5F80">
        <w:rPr>
          <w:rFonts w:ascii="Times New Roman" w:hAnsi="Times New Roman" w:cs="Times New Roman"/>
          <w:bCs/>
          <w:sz w:val="28"/>
          <w:szCs w:val="28"/>
        </w:rPr>
        <w:t xml:space="preserve">решением Совета Школьненского сельского поселения Белореченского района </w:t>
      </w:r>
      <w:r w:rsidRPr="005B5F80">
        <w:rPr>
          <w:rFonts w:ascii="Times New Roman" w:hAnsi="Times New Roman" w:cs="Times New Roman"/>
          <w:sz w:val="28"/>
          <w:szCs w:val="28"/>
        </w:rPr>
        <w:t>от 07 апреля 2017 года № 118 (в редакции от 27 апреля 2018 года № 166, в редакции от 18 апреля 2019 года № 207, в редакции  от 29 июля 2020 года № 50, в редакции от 27 мая 2021 года №94, в редакции от 27 мая 2022 года №134, в редакции от 05 мая 2023 года № 173</w:t>
      </w:r>
      <w:r w:rsidRPr="005B5F80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5B5F80">
        <w:rPr>
          <w:rFonts w:ascii="Times New Roman" w:hAnsi="Times New Roman" w:cs="Times New Roman"/>
          <w:sz w:val="28"/>
          <w:szCs w:val="28"/>
        </w:rPr>
        <w:t>следующее изменение, изложив часть 1 статьи 24 в следующей редакции:</w:t>
      </w:r>
    </w:p>
    <w:p w:rsidR="005B5F80" w:rsidRPr="005B5F80" w:rsidRDefault="005B5F80" w:rsidP="005B5F8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5B5F80">
        <w:rPr>
          <w:rFonts w:ascii="Times New Roman" w:eastAsia="Calibri" w:hAnsi="Times New Roman" w:cs="Times New Roman"/>
          <w:kern w:val="1"/>
          <w:sz w:val="28"/>
          <w:szCs w:val="28"/>
          <w:lang w:eastAsia="ar-SA"/>
        </w:rPr>
        <w:t>1. Совет состоит из 10 депутатов, избираемых на муниципальных выборах на основе всеобщего равного и прямого избирательного права при тайном голосовании.</w:t>
      </w:r>
      <w:r w:rsidRPr="005B5F80">
        <w:rPr>
          <w:rFonts w:ascii="Times New Roman" w:hAnsi="Times New Roman" w:cs="Times New Roman"/>
          <w:sz w:val="28"/>
          <w:szCs w:val="28"/>
        </w:rPr>
        <w:t>».</w:t>
      </w:r>
    </w:p>
    <w:p w:rsidR="005B5F80" w:rsidRPr="005B5F80" w:rsidRDefault="005B5F80" w:rsidP="005B5F8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Школьненского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F80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</w:t>
      </w:r>
      <w:r w:rsidRPr="005B5F80">
        <w:rPr>
          <w:rFonts w:ascii="Times New Roman" w:hAnsi="Times New Roman" w:cs="Times New Roman"/>
          <w:bCs/>
          <w:sz w:val="28"/>
          <w:szCs w:val="28"/>
        </w:rPr>
        <w:t>по соблюдения законности, правопорядка, регламента, вопросов депутатской этики и местного самоуправления</w:t>
      </w:r>
      <w:r w:rsidRPr="005B5F80">
        <w:rPr>
          <w:rFonts w:ascii="Times New Roman" w:hAnsi="Times New Roman" w:cs="Times New Roman"/>
          <w:sz w:val="28"/>
          <w:szCs w:val="28"/>
        </w:rPr>
        <w:t xml:space="preserve"> (Ващенко С.А.)</w:t>
      </w:r>
    </w:p>
    <w:p w:rsidR="005B5F80" w:rsidRPr="005B5F80" w:rsidRDefault="005B5F80" w:rsidP="005B5F8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t>3. Настоящее решение вступает в силу на следующий день после дня его официального опубликования, произведенного после государственной регистрации.</w:t>
      </w:r>
    </w:p>
    <w:p w:rsidR="005B5F80" w:rsidRPr="005B5F80" w:rsidRDefault="005B5F80" w:rsidP="005B5F80">
      <w:pPr>
        <w:widowControl w:val="0"/>
        <w:ind w:firstLine="709"/>
        <w:jc w:val="both"/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</w:pPr>
      <w:r w:rsidRPr="005B5F80">
        <w:rPr>
          <w:rFonts w:ascii="Times New Roman" w:hAnsi="Times New Roman" w:cs="Times New Roman"/>
          <w:sz w:val="28"/>
          <w:szCs w:val="28"/>
        </w:rPr>
        <w:t>При этом, положение части 1 статьи 24 Устава Школьненского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F80">
        <w:rPr>
          <w:rFonts w:ascii="Times New Roman" w:hAnsi="Times New Roman" w:cs="Times New Roman"/>
          <w:sz w:val="28"/>
          <w:szCs w:val="28"/>
        </w:rPr>
        <w:t xml:space="preserve">сельского поселения Белореченского района (в редакции настоящего решения) применяется к </w:t>
      </w:r>
      <w:r w:rsidRPr="005B5F80">
        <w:rPr>
          <w:rFonts w:ascii="Times New Roman" w:eastAsia="Calibri" w:hAnsi="Times New Roman" w:cs="Times New Roman"/>
          <w:kern w:val="1"/>
          <w:sz w:val="28"/>
          <w:szCs w:val="28"/>
          <w:lang w:eastAsia="en-US"/>
        </w:rPr>
        <w:t xml:space="preserve">Совету нового созыва (избранному после вступления в силу соответствующей поправки). </w:t>
      </w:r>
    </w:p>
    <w:p w:rsidR="005B5F80" w:rsidRPr="005B5F80" w:rsidRDefault="005B5F80" w:rsidP="005B5F80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5F80" w:rsidRPr="005B5F80" w:rsidRDefault="005B5F80" w:rsidP="005B5F80">
      <w:pPr>
        <w:rPr>
          <w:rFonts w:ascii="Times New Roman" w:hAnsi="Times New Roman" w:cs="Times New Roman"/>
          <w:sz w:val="28"/>
          <w:szCs w:val="28"/>
        </w:rPr>
      </w:pPr>
    </w:p>
    <w:p w:rsidR="005B5F80" w:rsidRPr="005B5F80" w:rsidRDefault="005B5F80" w:rsidP="005B5F80">
      <w:pPr>
        <w:rPr>
          <w:rFonts w:ascii="Times New Roman" w:hAnsi="Times New Roman" w:cs="Times New Roman"/>
          <w:sz w:val="28"/>
          <w:szCs w:val="28"/>
        </w:rPr>
        <w:sectPr w:rsidR="005B5F80" w:rsidRPr="005B5F80" w:rsidSect="00755EE4">
          <w:headerReference w:type="even" r:id="rId7"/>
          <w:headerReference w:type="default" r:id="rId8"/>
          <w:pgSz w:w="11906" w:h="16838" w:code="9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5B5F80" w:rsidRPr="005B5F80" w:rsidRDefault="005B5F80" w:rsidP="008D0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lastRenderedPageBreak/>
        <w:t xml:space="preserve">Глава </w:t>
      </w:r>
      <w:r w:rsidR="008D0E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5B5F80" w:rsidRPr="005B5F80" w:rsidRDefault="005B5F80" w:rsidP="008D0E3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t>Школьненского</w:t>
      </w:r>
      <w:r w:rsidRPr="005B5F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5F80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5B5F80" w:rsidRDefault="005B5F80" w:rsidP="005B5F80">
      <w:pPr>
        <w:rPr>
          <w:rFonts w:ascii="Times New Roman" w:hAnsi="Times New Roman" w:cs="Times New Roman"/>
          <w:sz w:val="28"/>
          <w:szCs w:val="28"/>
        </w:rPr>
      </w:pPr>
      <w:r w:rsidRPr="005B5F8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8D0E36">
        <w:rPr>
          <w:rFonts w:ascii="Times New Roman" w:hAnsi="Times New Roman" w:cs="Times New Roman"/>
          <w:sz w:val="28"/>
          <w:szCs w:val="28"/>
        </w:rPr>
        <w:t xml:space="preserve">       </w:t>
      </w:r>
      <w:r w:rsidRPr="005B5F80">
        <w:rPr>
          <w:rFonts w:ascii="Times New Roman" w:hAnsi="Times New Roman" w:cs="Times New Roman"/>
          <w:sz w:val="28"/>
          <w:szCs w:val="28"/>
        </w:rPr>
        <w:t xml:space="preserve"> В.Г.Попков</w:t>
      </w:r>
    </w:p>
    <w:p w:rsidR="008D0E36" w:rsidRDefault="008D0E36" w:rsidP="005B5F80">
      <w:pPr>
        <w:rPr>
          <w:rFonts w:ascii="Times New Roman" w:hAnsi="Times New Roman" w:cs="Times New Roman"/>
          <w:sz w:val="28"/>
          <w:szCs w:val="28"/>
        </w:rPr>
      </w:pPr>
    </w:p>
    <w:p w:rsidR="008D0E36" w:rsidRDefault="008D0E36" w:rsidP="008D0E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Предсдатель Совета</w:t>
      </w:r>
    </w:p>
    <w:p w:rsidR="008D0E36" w:rsidRDefault="008D0E36" w:rsidP="008D0E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8D0E36" w:rsidRDefault="008D0E36" w:rsidP="008D0E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8D0E36" w:rsidRPr="005B5F80" w:rsidRDefault="008D0E36" w:rsidP="005B5F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О.В.Калиткина</w:t>
      </w:r>
    </w:p>
    <w:p w:rsidR="005B5F80" w:rsidRPr="005B5F80" w:rsidRDefault="005B5F80" w:rsidP="005B5F80">
      <w:pPr>
        <w:rPr>
          <w:rFonts w:ascii="Times New Roman" w:hAnsi="Times New Roman" w:cs="Times New Roman"/>
          <w:sz w:val="28"/>
          <w:szCs w:val="28"/>
        </w:rPr>
      </w:pPr>
    </w:p>
    <w:p w:rsidR="005B5F80" w:rsidRPr="005B5F80" w:rsidRDefault="005B5F80" w:rsidP="005B5F80">
      <w:pPr>
        <w:rPr>
          <w:rFonts w:ascii="Times New Roman" w:hAnsi="Times New Roman" w:cs="Times New Roman"/>
          <w:sz w:val="28"/>
          <w:szCs w:val="28"/>
        </w:rPr>
        <w:sectPr w:rsidR="005B5F80" w:rsidRPr="005B5F80" w:rsidSect="00A81FE7">
          <w:type w:val="continuous"/>
          <w:pgSz w:w="11906" w:h="16838" w:code="9"/>
          <w:pgMar w:top="567" w:right="567" w:bottom="1134" w:left="1701" w:header="709" w:footer="709" w:gutter="0"/>
          <w:cols w:num="2" w:space="709"/>
          <w:titlePg/>
          <w:docGrid w:linePitch="360"/>
        </w:sectPr>
      </w:pPr>
      <w:r w:rsidRPr="005B5F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5F80" w:rsidRPr="005B5F80" w:rsidRDefault="005B5F80" w:rsidP="005B5F80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B5F80" w:rsidRDefault="005B5F80" w:rsidP="005B5F80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B5F80" w:rsidRDefault="005B5F80" w:rsidP="005B5F80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13312" w:rsidRDefault="00513312"/>
    <w:sectPr w:rsidR="00513312" w:rsidSect="006A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A4D" w:rsidRDefault="00C53A4D" w:rsidP="006A3892">
      <w:pPr>
        <w:spacing w:after="0" w:line="240" w:lineRule="auto"/>
      </w:pPr>
      <w:r>
        <w:separator/>
      </w:r>
    </w:p>
  </w:endnote>
  <w:endnote w:type="continuationSeparator" w:id="1">
    <w:p w:rsidR="00C53A4D" w:rsidRDefault="00C53A4D" w:rsidP="006A3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A4D" w:rsidRDefault="00C53A4D" w:rsidP="006A3892">
      <w:pPr>
        <w:spacing w:after="0" w:line="240" w:lineRule="auto"/>
      </w:pPr>
      <w:r>
        <w:separator/>
      </w:r>
    </w:p>
  </w:footnote>
  <w:footnote w:type="continuationSeparator" w:id="1">
    <w:p w:rsidR="00C53A4D" w:rsidRDefault="00C53A4D" w:rsidP="006A3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7B" w:rsidRDefault="006A3892" w:rsidP="00F200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1331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42C7B" w:rsidRDefault="00C53A4D" w:rsidP="00755EE4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7B" w:rsidRDefault="006A3892" w:rsidP="00F200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1331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5F4E">
      <w:rPr>
        <w:rStyle w:val="a7"/>
        <w:noProof/>
      </w:rPr>
      <w:t>2</w:t>
    </w:r>
    <w:r>
      <w:rPr>
        <w:rStyle w:val="a7"/>
      </w:rPr>
      <w:fldChar w:fldCharType="end"/>
    </w:r>
  </w:p>
  <w:p w:rsidR="00942C7B" w:rsidRDefault="00C53A4D" w:rsidP="00755EE4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5F80"/>
    <w:rsid w:val="001A2550"/>
    <w:rsid w:val="003C3B97"/>
    <w:rsid w:val="00513312"/>
    <w:rsid w:val="005B5F80"/>
    <w:rsid w:val="006A3892"/>
    <w:rsid w:val="008D0E36"/>
    <w:rsid w:val="00C53A4D"/>
    <w:rsid w:val="00DF5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B5F80"/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a4">
    <w:name w:val="Текст Знак"/>
    <w:basedOn w:val="a0"/>
    <w:link w:val="a3"/>
    <w:rsid w:val="005B5F80"/>
    <w:rPr>
      <w:rFonts w:ascii="Courier New" w:eastAsia="Times New Roman" w:hAnsi="Courier New" w:cs="Times New Roman"/>
      <w:sz w:val="20"/>
      <w:szCs w:val="20"/>
      <w:lang w:eastAsia="en-US"/>
    </w:rPr>
  </w:style>
  <w:style w:type="paragraph" w:styleId="a5">
    <w:name w:val="header"/>
    <w:basedOn w:val="a"/>
    <w:link w:val="a6"/>
    <w:uiPriority w:val="99"/>
    <w:rsid w:val="005B5F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B5F80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5B5F80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B5F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5F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2023-12-08T12:02:00Z</dcterms:created>
  <dcterms:modified xsi:type="dcterms:W3CDTF">2023-12-08T12:18:00Z</dcterms:modified>
</cp:coreProperties>
</file>